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6DC" w:rsidRPr="007A6848" w:rsidRDefault="00F676DC" w:rsidP="00573FD3">
      <w:pPr>
        <w:pStyle w:val="Tytu"/>
        <w:tabs>
          <w:tab w:val="left" w:pos="851"/>
        </w:tabs>
        <w:spacing w:line="360" w:lineRule="auto"/>
        <w:rPr>
          <w:rFonts w:cs="Times New Roman"/>
          <w:noProof/>
          <w:sz w:val="40"/>
          <w:szCs w:val="40"/>
        </w:rPr>
      </w:pPr>
      <w:r w:rsidRPr="007A6848">
        <w:rPr>
          <w:noProof/>
          <w:sz w:val="40"/>
          <w:szCs w:val="40"/>
        </w:rPr>
        <w:t>Część I -</w:t>
      </w:r>
      <w:r>
        <w:rPr>
          <w:noProof/>
          <w:sz w:val="40"/>
          <w:szCs w:val="40"/>
        </w:rPr>
        <w:t xml:space="preserve"> </w:t>
      </w:r>
      <w:r w:rsidRPr="007A6848">
        <w:rPr>
          <w:noProof/>
          <w:sz w:val="40"/>
          <w:szCs w:val="40"/>
        </w:rPr>
        <w:t>Odcinki</w:t>
      </w:r>
    </w:p>
    <w:p w:rsidR="00F676DC" w:rsidRPr="007A6848" w:rsidRDefault="000A699B" w:rsidP="000B1A80">
      <w:pPr>
        <w:numPr>
          <w:ilvl w:val="0"/>
          <w:numId w:val="6"/>
        </w:numPr>
        <w:spacing w:line="360" w:lineRule="auto"/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</w:pPr>
      <w:r>
        <w:rPr>
          <w:noProof/>
          <w:lang w:eastAsia="pl-PL"/>
        </w:rPr>
        <w:pict>
          <v:group id="_x0000_s1029" style="position:absolute;left:0;text-align:left;margin-left:66pt;margin-top:29.6pt;width:330pt;height:138.2pt;z-index:251656192" coordorigin="1650,7833" coordsize="6878,2880">
            <v:group id="_x0000_s1030" style="position:absolute;left:6490;top:7833;width:2038;height:2880" coordorigin="7370,2793" coordsize="2200,4686"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_x0000_s1031" type="#_x0000_t5" style="position:absolute;left:7370;top:2793;width:2200;height:1806" filled="f" strokecolor="#0c0" strokeweight="1.5pt"/>
              <v:shape id="_x0000_s1032" type="#_x0000_t5" style="position:absolute;left:7370;top:5673;width:2200;height:1806" filled="f" strokecolor="#0c0" strokeweight="1pt">
                <v:stroke dashstyle="dash"/>
              </v:shape>
              <v:line id="_x0000_s1033" style="position:absolute" from="9570,4593" to="9570,7473" strokecolor="#0c0" strokeweight="1.5pt"/>
              <v:line id="_x0000_s1034" style="position:absolute" from="7370,4593" to="7370,7473" strokecolor="#0c0" strokeweight="1.5pt"/>
              <v:line id="_x0000_s1035" style="position:absolute" from="8470,2793" to="8470,5673" strokecolor="#0c0" strokeweight="1pt">
                <v:stroke dashstyle="dash"/>
              </v:line>
              <v:line id="_x0000_s1036" style="position:absolute" from="7370,7473" to="9570,7473" strokecolor="#0c0" strokeweight="1.5pt"/>
            </v:group>
            <v:group id="_x0000_s1037" style="position:absolute;left:1650;top:8373;width:4070;height:1620" coordorigin="1760,3153" coordsize="4070,1620">
              <v:line id="_x0000_s1038" style="position:absolute" from="5280,3153" to="5830,4233" strokecolor="#36f" strokeweight="1.5pt"/>
              <v:group id="_x0000_s1039" style="position:absolute;left:1760;top:3153;width:4070;height:1620" coordorigin="1760,3153" coordsize="4070,1620">
                <v:line id="_x0000_s1040" style="position:absolute" from="4180,3153" to="5280,3153" strokecolor="#36f" strokeweight="1.5pt"/>
                <v:group id="_x0000_s1041" style="position:absolute;left:1760;top:3153;width:4070;height:1620" coordorigin="1760,3153" coordsize="4070,1620">
                  <v:line id="_x0000_s1042" style="position:absolute;flip:y" from="3960,4233" to="5830,4773" strokecolor="#36f" strokeweight="1.5pt"/>
                  <v:group id="_x0000_s1043" style="position:absolute;left:1760;top:3153;width:4070;height:1620" coordorigin="1760,3153" coordsize="4070,1620">
                    <v:line id="_x0000_s1044" style="position:absolute;flip:y" from="2310,3153" to="4180,3693" strokecolor="#36f" strokeweight="1.5pt"/>
                    <v:line id="_x0000_s1045" style="position:absolute;flip:y" from="3410,3153" to="5280,3693" strokecolor="#36f" strokeweight="1.5pt"/>
                    <v:line id="_x0000_s1046" style="position:absolute;flip:y" from="1760,4233" to="3630,4773" strokecolor="#36f" strokeweight="1.5pt">
                      <v:stroke dashstyle="dash"/>
                    </v:line>
                    <v:shapetype id="_x0000_t8" coordsize="21600,21600" o:spt="8" adj="5400" path="m,l@0,21600@1,21600,21600,xe">
                      <v:stroke joinstyle="miter"/>
                      <v:formulas>
                        <v:f eqn="val #0"/>
                        <v:f eqn="sum width 0 #0"/>
                        <v:f eqn="prod #0 1 2"/>
                        <v:f eqn="sum width 0 @2"/>
                        <v:f eqn="mid #0 width"/>
                        <v:f eqn="mid @1 0"/>
                        <v:f eqn="prod height width #0"/>
                        <v:f eqn="prod @6 1 2"/>
                        <v:f eqn="sum height 0 @7"/>
                        <v:f eqn="prod width 1 2"/>
                        <v:f eqn="sum #0 0 @9"/>
                        <v:f eqn="if @10 @8 0"/>
                        <v:f eqn="if @10 @7 height"/>
                      </v:formulas>
                      <v:path gradientshapeok="t" o:connecttype="custom" o:connectlocs="@3,10800;10800,21600;@2,10800;10800,0" textboxrect="1800,1800,19800,19800;4500,4500,17100,17100;7200,7200,14400,14400"/>
                      <v:handles>
                        <v:h position="#0,bottomRight" xrange="0,10800"/>
                      </v:handles>
                    </v:shapetype>
                    <v:shape id="_x0000_s1047" type="#_x0000_t8" style="position:absolute;left:1760;top:3693;width:2200;height:1080;flip:y" filled="f" strokecolor="#36f" strokeweight="1.5pt"/>
                    <v:shape id="_x0000_s1048" type="#_x0000_t8" style="position:absolute;left:3630;top:3153;width:2200;height:1080;flip:y" filled="f" strokecolor="#36f" strokeweight="1pt">
                      <v:stroke dashstyle="dash"/>
                    </v:shape>
                  </v:group>
                </v:group>
              </v:group>
            </v:group>
          </v:group>
        </w:pict>
      </w:r>
      <w:r w:rsidR="00F676DC" w:rsidRPr="007A6848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 xml:space="preserve">Zaznacz dwie dowolne </w:t>
      </w:r>
      <w:r w:rsidR="00F676DC" w:rsidRPr="008F1360">
        <w:rPr>
          <w:rFonts w:ascii="Cambria" w:hAnsi="Cambria" w:cs="Cambria"/>
          <w:color w:val="00B0F0"/>
          <w:kern w:val="28"/>
          <w:sz w:val="32"/>
          <w:szCs w:val="32"/>
          <w:lang w:eastAsia="pl-PL"/>
        </w:rPr>
        <w:t>krawędzie</w:t>
      </w:r>
      <w:r w:rsidR="00F676DC" w:rsidRPr="007A6848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 xml:space="preserve"> </w:t>
      </w:r>
      <w:r w:rsidR="00F676DC" w:rsidRPr="004600ED">
        <w:rPr>
          <w:rFonts w:ascii="Cambria" w:hAnsi="Cambria" w:cs="Cambria"/>
          <w:color w:val="00B0F0"/>
          <w:kern w:val="28"/>
          <w:sz w:val="32"/>
          <w:szCs w:val="32"/>
          <w:lang w:eastAsia="pl-PL"/>
        </w:rPr>
        <w:t>równoległe</w:t>
      </w:r>
      <w:r w:rsidR="00F676DC" w:rsidRPr="007A6848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.</w:t>
      </w:r>
    </w:p>
    <w:p w:rsidR="00F676DC" w:rsidRDefault="00F676DC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F676DC" w:rsidRDefault="00F676DC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F676DC" w:rsidRDefault="00F676DC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F676DC" w:rsidRPr="007A6848" w:rsidRDefault="00F676DC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F676DC" w:rsidRPr="007A6848" w:rsidRDefault="000A699B" w:rsidP="000B1A80">
      <w:pPr>
        <w:numPr>
          <w:ilvl w:val="0"/>
          <w:numId w:val="6"/>
        </w:numPr>
        <w:spacing w:line="360" w:lineRule="auto"/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</w:pPr>
      <w:r>
        <w:rPr>
          <w:noProof/>
          <w:lang w:eastAsia="pl-PL"/>
        </w:rPr>
        <w:pict>
          <v:group id="_x0000_s1049" style="position:absolute;left:0;text-align:left;margin-left:66pt;margin-top:22.05pt;width:330pt;height:138.2pt;z-index:251657216" coordorigin="1650,7833" coordsize="6878,2880">
            <v:group id="_x0000_s1050" style="position:absolute;left:6490;top:7833;width:2038;height:2880" coordorigin="7370,2793" coordsize="2200,4686">
              <v:shape id="_x0000_s1051" type="#_x0000_t5" style="position:absolute;left:7370;top:2793;width:2200;height:1806" filled="f" strokecolor="#0c0" strokeweight="1.5pt"/>
              <v:shape id="_x0000_s1052" type="#_x0000_t5" style="position:absolute;left:7370;top:5673;width:2200;height:1806" filled="f" strokecolor="#0c0" strokeweight="1pt">
                <v:stroke dashstyle="dash"/>
              </v:shape>
              <v:line id="_x0000_s1053" style="position:absolute" from="9570,4593" to="9570,7473" strokecolor="#0c0" strokeweight="1.5pt"/>
              <v:line id="_x0000_s1054" style="position:absolute" from="7370,4593" to="7370,7473" strokecolor="#0c0" strokeweight="1.5pt"/>
              <v:line id="_x0000_s1055" style="position:absolute" from="8470,2793" to="8470,5673" strokecolor="#0c0" strokeweight="1pt">
                <v:stroke dashstyle="dash"/>
              </v:line>
              <v:line id="_x0000_s1056" style="position:absolute" from="7370,7473" to="9570,7473" strokecolor="#0c0" strokeweight="1.5pt"/>
            </v:group>
            <v:group id="_x0000_s1057" style="position:absolute;left:1650;top:8373;width:4070;height:1620" coordorigin="1760,3153" coordsize="4070,1620">
              <v:line id="_x0000_s1058" style="position:absolute" from="5280,3153" to="5830,4233" strokecolor="#36f" strokeweight="1.5pt"/>
              <v:group id="_x0000_s1059" style="position:absolute;left:1760;top:3153;width:4070;height:1620" coordorigin="1760,3153" coordsize="4070,1620">
                <v:line id="_x0000_s1060" style="position:absolute" from="4180,3153" to="5280,3153" strokecolor="#36f" strokeweight="1.5pt"/>
                <v:group id="_x0000_s1061" style="position:absolute;left:1760;top:3153;width:4070;height:1620" coordorigin="1760,3153" coordsize="4070,1620">
                  <v:line id="_x0000_s1062" style="position:absolute;flip:y" from="3960,4233" to="5830,4773" strokecolor="#36f" strokeweight="1.5pt"/>
                  <v:group id="_x0000_s1063" style="position:absolute;left:1760;top:3153;width:4070;height:1620" coordorigin="1760,3153" coordsize="4070,1620">
                    <v:line id="_x0000_s1064" style="position:absolute;flip:y" from="2310,3153" to="4180,3693" strokecolor="#36f" strokeweight="1.5pt"/>
                    <v:line id="_x0000_s1065" style="position:absolute;flip:y" from="3410,3153" to="5280,3693" strokecolor="#36f" strokeweight="1.5pt"/>
                    <v:line id="_x0000_s1066" style="position:absolute;flip:y" from="1760,4233" to="3630,4773" strokecolor="#36f" strokeweight="1.5pt">
                      <v:stroke dashstyle="dash"/>
                    </v:line>
                    <v:shape id="_x0000_s1067" type="#_x0000_t8" style="position:absolute;left:1760;top:3693;width:2200;height:1080;flip:y" filled="f" strokecolor="#36f" strokeweight="1.5pt"/>
                    <v:shape id="_x0000_s1068" type="#_x0000_t8" style="position:absolute;left:3630;top:3153;width:2200;height:1080;flip:y" filled="f" strokecolor="#36f" strokeweight="1pt">
                      <v:stroke dashstyle="dash"/>
                    </v:shape>
                  </v:group>
                </v:group>
              </v:group>
            </v:group>
          </v:group>
        </w:pict>
      </w:r>
      <w:r w:rsidR="00F676DC" w:rsidRPr="007A6848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 xml:space="preserve">Narysuj krawędź </w:t>
      </w:r>
      <w:r w:rsidR="00F676DC" w:rsidRPr="004600ED">
        <w:rPr>
          <w:rFonts w:ascii="Cambria" w:hAnsi="Cambria" w:cs="Cambria"/>
          <w:color w:val="00B0F0"/>
          <w:kern w:val="28"/>
          <w:sz w:val="32"/>
          <w:szCs w:val="32"/>
          <w:lang w:eastAsia="pl-PL"/>
        </w:rPr>
        <w:t>równoległą</w:t>
      </w:r>
      <w:r w:rsidR="00F676DC" w:rsidRPr="007A6848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 xml:space="preserve"> do wyróżnionej krawędzi.</w:t>
      </w:r>
    </w:p>
    <w:p w:rsidR="00F676DC" w:rsidRDefault="00F676DC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F676DC" w:rsidRDefault="004600ED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32"/>
          <w:szCs w:val="32"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0" type="#_x0000_t32" style="position:absolute;left:0;text-align:left;margin-left:396pt;margin-top:3.45pt;width:0;height:84.9pt;flip:y;z-index:251661312" o:connectortype="straight" strokecolor="#7030a0" strokeweight="2.5pt">
            <v:shadow color="#868686"/>
          </v:shape>
        </w:pict>
      </w:r>
      <w:r>
        <w:rPr>
          <w:rFonts w:ascii="Times New Roman" w:hAnsi="Times New Roman" w:cs="Times New Roman"/>
          <w:noProof/>
          <w:sz w:val="32"/>
          <w:szCs w:val="32"/>
          <w:lang w:eastAsia="pl-PL"/>
        </w:rPr>
        <w:pict>
          <v:shape id="_x0000_s1109" type="#_x0000_t32" style="position:absolute;left:0;text-align:left;margin-left:155.7pt;margin-top:28.1pt;width:105.55pt;height:0;z-index:251660288" o:connectortype="straight" strokecolor="#7030a0" strokeweight="2.5pt">
            <v:shadow color="#868686"/>
          </v:shape>
        </w:pict>
      </w:r>
    </w:p>
    <w:p w:rsidR="00F676DC" w:rsidRDefault="00F676DC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F676DC" w:rsidRPr="007A6848" w:rsidRDefault="00F676DC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F676DC" w:rsidRPr="007A6848" w:rsidRDefault="000A699B" w:rsidP="000B1A80">
      <w:pPr>
        <w:numPr>
          <w:ilvl w:val="0"/>
          <w:numId w:val="6"/>
        </w:numPr>
        <w:spacing w:line="360" w:lineRule="auto"/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</w:pPr>
      <w:r>
        <w:rPr>
          <w:noProof/>
          <w:lang w:eastAsia="pl-PL"/>
        </w:rPr>
        <w:pict>
          <v:group id="_x0000_s1069" style="position:absolute;left:0;text-align:left;margin-left:66pt;margin-top:32.55pt;width:330pt;height:138.2pt;z-index:251658240" coordorigin="1650,7833" coordsize="6878,2880">
            <v:group id="_x0000_s1070" style="position:absolute;left:6490;top:7833;width:2038;height:2880" coordorigin="7370,2793" coordsize="2200,4686">
              <v:shape id="_x0000_s1071" type="#_x0000_t5" style="position:absolute;left:7370;top:2793;width:2200;height:1806" filled="f" strokecolor="#0c0" strokeweight="1.5pt"/>
              <v:shape id="_x0000_s1072" type="#_x0000_t5" style="position:absolute;left:7370;top:5673;width:2200;height:1806" filled="f" strokecolor="#0c0" strokeweight="1pt">
                <v:stroke dashstyle="dash"/>
              </v:shape>
              <v:line id="_x0000_s1073" style="position:absolute" from="9570,4593" to="9570,7473" strokecolor="#0c0" strokeweight="1.5pt"/>
              <v:line id="_x0000_s1074" style="position:absolute" from="7370,4593" to="7370,7473" strokecolor="#0c0" strokeweight="1.5pt"/>
              <v:line id="_x0000_s1075" style="position:absolute" from="8470,2793" to="8470,5673" strokecolor="#0c0" strokeweight="1pt">
                <v:stroke dashstyle="dash"/>
              </v:line>
              <v:line id="_x0000_s1076" style="position:absolute" from="7370,7473" to="9570,7473" strokecolor="#0c0" strokeweight="1.5pt"/>
            </v:group>
            <v:group id="_x0000_s1077" style="position:absolute;left:1650;top:8373;width:4070;height:1620" coordorigin="1760,3153" coordsize="4070,1620">
              <v:line id="_x0000_s1078" style="position:absolute" from="5280,3153" to="5830,4233" strokecolor="#36f" strokeweight="1.5pt"/>
              <v:group id="_x0000_s1079" style="position:absolute;left:1760;top:3153;width:4070;height:1620" coordorigin="1760,3153" coordsize="4070,1620">
                <v:line id="_x0000_s1080" style="position:absolute" from="4180,3153" to="5280,3153" strokecolor="#36f" strokeweight="1.5pt"/>
                <v:group id="_x0000_s1081" style="position:absolute;left:1760;top:3153;width:4070;height:1620" coordorigin="1760,3153" coordsize="4070,1620">
                  <v:line id="_x0000_s1082" style="position:absolute;flip:y" from="3960,4233" to="5830,4773" strokecolor="#36f" strokeweight="1.5pt"/>
                  <v:group id="_x0000_s1083" style="position:absolute;left:1760;top:3153;width:4070;height:1620" coordorigin="1760,3153" coordsize="4070,1620">
                    <v:line id="_x0000_s1084" style="position:absolute;flip:y" from="2310,3153" to="4180,3693" strokecolor="#36f" strokeweight="1.5pt"/>
                    <v:line id="_x0000_s1085" style="position:absolute;flip:y" from="3410,3153" to="5280,3693" strokecolor="#36f" strokeweight="1.5pt"/>
                    <v:line id="_x0000_s1086" style="position:absolute;flip:y" from="1760,4233" to="3630,4773" strokecolor="#36f" strokeweight="1.5pt">
                      <v:stroke dashstyle="dash"/>
                    </v:line>
                    <v:shape id="_x0000_s1087" type="#_x0000_t8" style="position:absolute;left:1760;top:3693;width:2200;height:1080;flip:y" filled="f" strokecolor="#36f" strokeweight="1.5pt"/>
                    <v:shape id="_x0000_s1088" type="#_x0000_t8" style="position:absolute;left:3630;top:3153;width:2200;height:1080;flip:y" filled="f" strokecolor="#36f" strokeweight="1pt">
                      <v:stroke dashstyle="dash"/>
                    </v:shape>
                  </v:group>
                </v:group>
              </v:group>
            </v:group>
          </v:group>
        </w:pict>
      </w:r>
      <w:r w:rsidR="00F676DC" w:rsidRPr="007A6848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 xml:space="preserve">Zaznacz dwie </w:t>
      </w:r>
      <w:r w:rsidR="00F676DC" w:rsidRPr="004600ED">
        <w:rPr>
          <w:rFonts w:ascii="Cambria" w:hAnsi="Cambria" w:cs="Cambria"/>
          <w:color w:val="00B0F0"/>
          <w:kern w:val="28"/>
          <w:sz w:val="32"/>
          <w:szCs w:val="32"/>
          <w:lang w:eastAsia="pl-PL"/>
        </w:rPr>
        <w:t>krawędzie prostopadłe</w:t>
      </w:r>
      <w:r w:rsidR="00F676DC" w:rsidRPr="007A6848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>.</w:t>
      </w:r>
    </w:p>
    <w:p w:rsidR="00F676DC" w:rsidRDefault="00F676DC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F676DC" w:rsidRDefault="00F676DC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F676DC" w:rsidRDefault="00F676DC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F676DC" w:rsidRPr="007A6848" w:rsidRDefault="00F676DC" w:rsidP="007A6848">
      <w:pPr>
        <w:spacing w:line="360" w:lineRule="auto"/>
        <w:ind w:left="360"/>
        <w:jc w:val="center"/>
        <w:rPr>
          <w:rFonts w:ascii="Times New Roman" w:hAnsi="Times New Roman" w:cs="Times New Roman"/>
          <w:noProof/>
          <w:sz w:val="32"/>
          <w:szCs w:val="32"/>
          <w:lang w:eastAsia="pl-PL"/>
        </w:rPr>
      </w:pPr>
    </w:p>
    <w:p w:rsidR="00F676DC" w:rsidRPr="007A6848" w:rsidRDefault="000A699B" w:rsidP="000B1A80">
      <w:pPr>
        <w:numPr>
          <w:ilvl w:val="0"/>
          <w:numId w:val="6"/>
        </w:numPr>
        <w:spacing w:line="360" w:lineRule="auto"/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</w:pPr>
      <w:r>
        <w:rPr>
          <w:noProof/>
          <w:lang w:eastAsia="pl-PL"/>
        </w:rPr>
        <w:pict>
          <v:group id="_x0000_s1089" style="position:absolute;left:0;text-align:left;margin-left:66pt;margin-top:43pt;width:330pt;height:138.2pt;z-index:251659264" coordorigin="1650,7833" coordsize="6878,2880">
            <v:group id="_x0000_s1090" style="position:absolute;left:6490;top:7833;width:2038;height:2880" coordorigin="7370,2793" coordsize="2200,4686">
              <v:shape id="_x0000_s1091" type="#_x0000_t5" style="position:absolute;left:7370;top:2793;width:2200;height:1806" filled="f" strokecolor="#0c0" strokeweight="1.5pt"/>
              <v:shape id="_x0000_s1092" type="#_x0000_t5" style="position:absolute;left:7370;top:5673;width:2200;height:1806" filled="f" strokecolor="#0c0" strokeweight="1pt">
                <v:stroke dashstyle="dash"/>
              </v:shape>
              <v:line id="_x0000_s1093" style="position:absolute" from="9570,4593" to="9570,7473" strokecolor="#0c0" strokeweight="1.5pt"/>
              <v:line id="_x0000_s1094" style="position:absolute" from="7370,4593" to="7370,7473" strokecolor="#0c0" strokeweight="1.5pt"/>
              <v:line id="_x0000_s1095" style="position:absolute" from="8470,2793" to="8470,5673" strokecolor="#0c0" strokeweight="1pt">
                <v:stroke dashstyle="dash"/>
              </v:line>
              <v:line id="_x0000_s1096" style="position:absolute" from="7370,7473" to="9570,7473" strokecolor="#0c0" strokeweight="1.5pt"/>
            </v:group>
            <v:group id="_x0000_s1097" style="position:absolute;left:1650;top:8373;width:4070;height:1620" coordorigin="1760,3153" coordsize="4070,1620">
              <v:line id="_x0000_s1098" style="position:absolute" from="5280,3153" to="5830,4233" strokecolor="#36f" strokeweight="1.5pt"/>
              <v:group id="_x0000_s1099" style="position:absolute;left:1760;top:3153;width:4070;height:1620" coordorigin="1760,3153" coordsize="4070,1620">
                <v:line id="_x0000_s1100" style="position:absolute" from="4180,3153" to="5280,3153" strokecolor="#36f" strokeweight="1.5pt"/>
                <v:group id="_x0000_s1101" style="position:absolute;left:1760;top:3153;width:4070;height:1620" coordorigin="1760,3153" coordsize="4070,1620">
                  <v:line id="_x0000_s1102" style="position:absolute;flip:y" from="3960,4233" to="5830,4773" strokecolor="#36f" strokeweight="1.5pt"/>
                  <v:group id="_x0000_s1103" style="position:absolute;left:1760;top:3153;width:4070;height:1620" coordorigin="1760,3153" coordsize="4070,1620">
                    <v:line id="_x0000_s1104" style="position:absolute;flip:y" from="2310,3153" to="4180,3693" strokecolor="#36f" strokeweight="1.5pt"/>
                    <v:line id="_x0000_s1105" style="position:absolute;flip:y" from="3410,3153" to="5280,3693" strokecolor="#36f" strokeweight="1.5pt"/>
                    <v:line id="_x0000_s1106" style="position:absolute;flip:y" from="1760,4233" to="3630,4773" strokecolor="#36f" strokeweight="1.5pt">
                      <v:stroke dashstyle="dash"/>
                    </v:line>
                    <v:shape id="_x0000_s1107" type="#_x0000_t8" style="position:absolute;left:1760;top:3693;width:2200;height:1080;flip:y" filled="f" strokecolor="#36f" strokeweight="1.5pt"/>
                    <v:shape id="_x0000_s1108" type="#_x0000_t8" style="position:absolute;left:3630;top:3153;width:2200;height:1080;flip:y" filled="f" strokecolor="#36f" strokeweight="1pt">
                      <v:stroke dashstyle="dash"/>
                    </v:shape>
                  </v:group>
                </v:group>
              </v:group>
            </v:group>
          </v:group>
        </w:pict>
      </w:r>
      <w:r w:rsidR="00F676DC" w:rsidRPr="007A6848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 xml:space="preserve">Zaznacz wszystkie </w:t>
      </w:r>
      <w:r w:rsidR="00F676DC" w:rsidRPr="004600ED">
        <w:rPr>
          <w:rFonts w:ascii="Cambria" w:hAnsi="Cambria" w:cs="Cambria"/>
          <w:color w:val="00B0F0"/>
          <w:kern w:val="28"/>
          <w:sz w:val="32"/>
          <w:szCs w:val="32"/>
          <w:lang w:eastAsia="pl-PL"/>
        </w:rPr>
        <w:t>krawędzie prostopadłe</w:t>
      </w:r>
      <w:r w:rsidR="00F676DC" w:rsidRPr="007A6848">
        <w:rPr>
          <w:rFonts w:ascii="Cambria" w:hAnsi="Cambria" w:cs="Cambria"/>
          <w:color w:val="215868"/>
          <w:kern w:val="28"/>
          <w:sz w:val="32"/>
          <w:szCs w:val="32"/>
          <w:lang w:eastAsia="pl-PL"/>
        </w:rPr>
        <w:t xml:space="preserve"> do wyróżnionej krawędzi.</w:t>
      </w:r>
    </w:p>
    <w:p w:rsidR="00F676DC" w:rsidRPr="007A6848" w:rsidRDefault="004600ED" w:rsidP="007A6848">
      <w:pPr>
        <w:spacing w:line="360" w:lineRule="auto"/>
        <w:jc w:val="center"/>
        <w:rPr>
          <w:rFonts w:ascii="Cambria" w:hAnsi="Cambria" w:cs="Cambria"/>
          <w:color w:val="215868"/>
          <w:kern w:val="28"/>
          <w:sz w:val="36"/>
          <w:szCs w:val="36"/>
          <w:lang w:eastAsia="pl-PL"/>
        </w:rPr>
      </w:pPr>
      <w:r>
        <w:rPr>
          <w:rFonts w:ascii="Times New Roman" w:hAnsi="Times New Roman" w:cs="Times New Roman"/>
          <w:noProof/>
          <w:sz w:val="32"/>
          <w:szCs w:val="32"/>
          <w:lang w:eastAsia="pl-PL"/>
        </w:rPr>
        <w:pict>
          <v:shape id="_x0000_s1112" type="#_x0000_t32" style="position:absolute;left:0;text-align:left;margin-left:66.15pt;margin-top:30.55pt;width:26.25pt;height:51.85pt;flip:y;z-index:251663360" o:connectortype="straight" strokecolor="#7030a0" strokeweight="2.5pt">
            <v:shadow color="#868686"/>
          </v:shape>
        </w:pict>
      </w:r>
      <w:r>
        <w:rPr>
          <w:rFonts w:ascii="Times New Roman" w:hAnsi="Times New Roman" w:cs="Times New Roman"/>
          <w:noProof/>
          <w:sz w:val="32"/>
          <w:szCs w:val="32"/>
          <w:lang w:eastAsia="pl-PL"/>
        </w:rPr>
        <w:pict>
          <v:shape id="_x0000_s1111" type="#_x0000_t32" style="position:absolute;left:0;text-align:left;margin-left:347.1pt;margin-top:63.7pt;width:48.9pt;height:53.05pt;z-index:251662336" o:connectortype="straight" strokecolor="#7030a0" strokeweight="2.5pt">
            <v:shadow color="#868686"/>
          </v:shape>
        </w:pict>
      </w:r>
    </w:p>
    <w:sectPr w:rsidR="00F676DC" w:rsidRPr="007A6848" w:rsidSect="00A966BE">
      <w:headerReference w:type="default" r:id="rId8"/>
      <w:pgSz w:w="11907" w:h="16839" w:code="9"/>
      <w:pgMar w:top="993" w:right="1237" w:bottom="851" w:left="99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A80" w:rsidRDefault="000B1A80">
      <w:pPr>
        <w:spacing w:after="0" w:line="240" w:lineRule="auto"/>
      </w:pPr>
      <w:r>
        <w:separator/>
      </w:r>
    </w:p>
  </w:endnote>
  <w:endnote w:type="continuationSeparator" w:id="0">
    <w:p w:rsidR="000B1A80" w:rsidRDefault="000B1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A80" w:rsidRDefault="000B1A80">
      <w:pPr>
        <w:spacing w:after="0" w:line="240" w:lineRule="auto"/>
      </w:pPr>
      <w:r>
        <w:separator/>
      </w:r>
    </w:p>
  </w:footnote>
  <w:footnote w:type="continuationSeparator" w:id="0">
    <w:p w:rsidR="000B1A80" w:rsidRDefault="000B1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6DC" w:rsidRDefault="000A699B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95" o:spid="_x0000_s2049" type="#_x0000_t202" style="position:absolute;margin-left:548.45pt;margin-top:184.65pt;width:32.25pt;height:522pt;z-index:251657216;visibility:visible;mso-position-horizontal-relative:page;mso-position-vertical-relative:page" filled="f" fillcolor="#666" stroked="f" strokeweight=".5pt">
          <v:path arrowok="t"/>
          <v:textbox style="layout-flow:vertical;mso-layout-flow-alt:bottom-to-top">
            <w:txbxContent>
              <w:p w:rsidR="00F676DC" w:rsidRPr="002C4363" w:rsidRDefault="00F676DC">
                <w:pPr>
                  <w:jc w:val="center"/>
                  <w:rPr>
                    <w:color w:val="FFFFFF"/>
                  </w:rPr>
                </w:pPr>
                <w:r w:rsidRPr="008D4685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Odcinki w graniastosłupie</w:t>
                </w:r>
                <w:r w:rsidRPr="00450286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.</w:t>
                </w:r>
                <w:r w:rsidRPr="00450286">
                  <w:rPr>
                    <w:color w:val="FFFFFF"/>
                  </w:rPr>
                  <w:t xml:space="preserve">  </w:t>
                </w:r>
                <w:r w:rsidRPr="005E12F5">
                  <w:rPr>
                    <w:rFonts w:ascii="Times New Roman" w:hAnsi="Times New Roman" w:cs="Times New Roman"/>
                    <w:sz w:val="24"/>
                    <w:szCs w:val="24"/>
                  </w:rPr>
                  <w:t>III etap edukacyjny</w:t>
                </w:r>
              </w:p>
              <w:p w:rsidR="00F676DC" w:rsidRPr="002C4363" w:rsidRDefault="00F676DC">
                <w:pPr>
                  <w:jc w:val="center"/>
                  <w:rPr>
                    <w:color w:val="FFFFFF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rect id="Prostokąt 4" o:spid="_x0000_s2050" style="position:absolute;margin-left:541.75pt;margin-top:0;width:53.6pt;height:841.95pt;z-index:-251658240;visibility:visible;mso-position-horizontal-relative:page;mso-position-vertical-relative:page;v-text-anchor:middle" fillcolor="#413253" strokecolor="#795d9b">
          <v:fill color2="#775c99" rotate="t" angle="180" colors="0 #5d417e;52429f #7b58a6;1 #7b57a8" focus="100%" type="gradient">
            <o:fill v:ext="view" type="gradientUnscaled"/>
          </v:fill>
          <v:shadow on="t" color="black" opacity="22937f" origin=",.5" offset="0,.63889mm"/>
          <v:path arrowok="t"/>
          <v:textbox>
            <w:txbxContent>
              <w:p w:rsidR="00F676DC" w:rsidRDefault="00F676DC"/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3C195A16"/>
    <w:multiLevelType w:val="hybridMultilevel"/>
    <w:tmpl w:val="8C4496EA"/>
    <w:lvl w:ilvl="0" w:tplc="7BC0D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  <w:color w:val="7030A0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2">
      <o:colormenu v:ext="edit" strokecolor="#7030a0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BB7"/>
    <w:rsid w:val="00060DF6"/>
    <w:rsid w:val="00061311"/>
    <w:rsid w:val="00065FE4"/>
    <w:rsid w:val="00071C70"/>
    <w:rsid w:val="00076A0C"/>
    <w:rsid w:val="00090ACE"/>
    <w:rsid w:val="000971A1"/>
    <w:rsid w:val="000A0867"/>
    <w:rsid w:val="000A2600"/>
    <w:rsid w:val="000A699B"/>
    <w:rsid w:val="000B1A80"/>
    <w:rsid w:val="000C1691"/>
    <w:rsid w:val="000C3545"/>
    <w:rsid w:val="000D10B5"/>
    <w:rsid w:val="000D1D6A"/>
    <w:rsid w:val="000E4DE2"/>
    <w:rsid w:val="000E7550"/>
    <w:rsid w:val="001051BC"/>
    <w:rsid w:val="00106941"/>
    <w:rsid w:val="001160C8"/>
    <w:rsid w:val="00135A05"/>
    <w:rsid w:val="00135A7A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D70AB"/>
    <w:rsid w:val="001F0A36"/>
    <w:rsid w:val="001F348A"/>
    <w:rsid w:val="00200894"/>
    <w:rsid w:val="002011E6"/>
    <w:rsid w:val="002152B5"/>
    <w:rsid w:val="00216359"/>
    <w:rsid w:val="00217706"/>
    <w:rsid w:val="00231F5F"/>
    <w:rsid w:val="00237873"/>
    <w:rsid w:val="002411EC"/>
    <w:rsid w:val="00241DB3"/>
    <w:rsid w:val="00254E25"/>
    <w:rsid w:val="00267346"/>
    <w:rsid w:val="00272A30"/>
    <w:rsid w:val="00282A47"/>
    <w:rsid w:val="002843F1"/>
    <w:rsid w:val="002957F1"/>
    <w:rsid w:val="002B424A"/>
    <w:rsid w:val="002B65A3"/>
    <w:rsid w:val="002C2BC9"/>
    <w:rsid w:val="002C4363"/>
    <w:rsid w:val="002D4C98"/>
    <w:rsid w:val="002E4961"/>
    <w:rsid w:val="002E7CAF"/>
    <w:rsid w:val="003012F8"/>
    <w:rsid w:val="00306734"/>
    <w:rsid w:val="00313C00"/>
    <w:rsid w:val="00313C77"/>
    <w:rsid w:val="00322D94"/>
    <w:rsid w:val="003245E6"/>
    <w:rsid w:val="00335D2A"/>
    <w:rsid w:val="003367CA"/>
    <w:rsid w:val="0034678F"/>
    <w:rsid w:val="0034721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515A"/>
    <w:rsid w:val="0038580E"/>
    <w:rsid w:val="00386D66"/>
    <w:rsid w:val="00391A6E"/>
    <w:rsid w:val="003B51C4"/>
    <w:rsid w:val="003C2150"/>
    <w:rsid w:val="003C4F7E"/>
    <w:rsid w:val="003C50D3"/>
    <w:rsid w:val="003D0330"/>
    <w:rsid w:val="003F08BD"/>
    <w:rsid w:val="003F6AB7"/>
    <w:rsid w:val="00432372"/>
    <w:rsid w:val="0043523E"/>
    <w:rsid w:val="00440514"/>
    <w:rsid w:val="00445235"/>
    <w:rsid w:val="00450286"/>
    <w:rsid w:val="00456B46"/>
    <w:rsid w:val="004600ED"/>
    <w:rsid w:val="00483427"/>
    <w:rsid w:val="0048674D"/>
    <w:rsid w:val="00494865"/>
    <w:rsid w:val="00495CF1"/>
    <w:rsid w:val="004D3BBC"/>
    <w:rsid w:val="004E612C"/>
    <w:rsid w:val="004F52E4"/>
    <w:rsid w:val="00505B29"/>
    <w:rsid w:val="00522C56"/>
    <w:rsid w:val="00524E3C"/>
    <w:rsid w:val="00525657"/>
    <w:rsid w:val="00526002"/>
    <w:rsid w:val="00533D49"/>
    <w:rsid w:val="00541E77"/>
    <w:rsid w:val="00567D35"/>
    <w:rsid w:val="00570148"/>
    <w:rsid w:val="00573FD3"/>
    <w:rsid w:val="00575CD5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C416C"/>
    <w:rsid w:val="005D1E81"/>
    <w:rsid w:val="005E12F5"/>
    <w:rsid w:val="005E1805"/>
    <w:rsid w:val="005E31C7"/>
    <w:rsid w:val="005E5D03"/>
    <w:rsid w:val="00602A02"/>
    <w:rsid w:val="006055F4"/>
    <w:rsid w:val="00612CAF"/>
    <w:rsid w:val="006369DA"/>
    <w:rsid w:val="00637734"/>
    <w:rsid w:val="00645147"/>
    <w:rsid w:val="00656333"/>
    <w:rsid w:val="0066326B"/>
    <w:rsid w:val="006646CA"/>
    <w:rsid w:val="00670B64"/>
    <w:rsid w:val="00674085"/>
    <w:rsid w:val="00684217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463D2"/>
    <w:rsid w:val="00753D17"/>
    <w:rsid w:val="00784236"/>
    <w:rsid w:val="00786B2F"/>
    <w:rsid w:val="007A1EF6"/>
    <w:rsid w:val="007A5143"/>
    <w:rsid w:val="007A6848"/>
    <w:rsid w:val="007B4978"/>
    <w:rsid w:val="007B551A"/>
    <w:rsid w:val="007D0166"/>
    <w:rsid w:val="007F6E27"/>
    <w:rsid w:val="007F7E19"/>
    <w:rsid w:val="00815B14"/>
    <w:rsid w:val="00822FD0"/>
    <w:rsid w:val="00843353"/>
    <w:rsid w:val="00850ED2"/>
    <w:rsid w:val="0086594A"/>
    <w:rsid w:val="0087262D"/>
    <w:rsid w:val="00875826"/>
    <w:rsid w:val="008814CE"/>
    <w:rsid w:val="00886633"/>
    <w:rsid w:val="008A2553"/>
    <w:rsid w:val="008A7D0B"/>
    <w:rsid w:val="008C3BDB"/>
    <w:rsid w:val="008D3515"/>
    <w:rsid w:val="008D4685"/>
    <w:rsid w:val="008E0E29"/>
    <w:rsid w:val="008E3144"/>
    <w:rsid w:val="008F1360"/>
    <w:rsid w:val="008F2AF5"/>
    <w:rsid w:val="008F4C0F"/>
    <w:rsid w:val="008F7EA5"/>
    <w:rsid w:val="00911D3A"/>
    <w:rsid w:val="0092452D"/>
    <w:rsid w:val="00937563"/>
    <w:rsid w:val="00942478"/>
    <w:rsid w:val="009554A9"/>
    <w:rsid w:val="0095731E"/>
    <w:rsid w:val="00961005"/>
    <w:rsid w:val="00965137"/>
    <w:rsid w:val="00967242"/>
    <w:rsid w:val="00986499"/>
    <w:rsid w:val="00995842"/>
    <w:rsid w:val="009A011D"/>
    <w:rsid w:val="009A0611"/>
    <w:rsid w:val="009A3D98"/>
    <w:rsid w:val="009A55CF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3172"/>
    <w:rsid w:val="009F608D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966BE"/>
    <w:rsid w:val="00AB20C3"/>
    <w:rsid w:val="00AB5BDA"/>
    <w:rsid w:val="00AB728F"/>
    <w:rsid w:val="00AB791E"/>
    <w:rsid w:val="00AC5703"/>
    <w:rsid w:val="00AD0E2A"/>
    <w:rsid w:val="00AD213D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123B1"/>
    <w:rsid w:val="00C34D7F"/>
    <w:rsid w:val="00C410A5"/>
    <w:rsid w:val="00C4260D"/>
    <w:rsid w:val="00C47867"/>
    <w:rsid w:val="00C56F1F"/>
    <w:rsid w:val="00C62EB0"/>
    <w:rsid w:val="00C73231"/>
    <w:rsid w:val="00C73DB8"/>
    <w:rsid w:val="00C75285"/>
    <w:rsid w:val="00C86A10"/>
    <w:rsid w:val="00CA60E8"/>
    <w:rsid w:val="00CC4027"/>
    <w:rsid w:val="00CD4929"/>
    <w:rsid w:val="00CD6123"/>
    <w:rsid w:val="00CE5144"/>
    <w:rsid w:val="00CE577E"/>
    <w:rsid w:val="00D00048"/>
    <w:rsid w:val="00D10DA6"/>
    <w:rsid w:val="00D15D59"/>
    <w:rsid w:val="00D21E13"/>
    <w:rsid w:val="00D237C0"/>
    <w:rsid w:val="00D24FA6"/>
    <w:rsid w:val="00D31626"/>
    <w:rsid w:val="00D32477"/>
    <w:rsid w:val="00D3383F"/>
    <w:rsid w:val="00D36EC9"/>
    <w:rsid w:val="00D457B7"/>
    <w:rsid w:val="00D464CB"/>
    <w:rsid w:val="00D469F5"/>
    <w:rsid w:val="00D51992"/>
    <w:rsid w:val="00D61106"/>
    <w:rsid w:val="00D61385"/>
    <w:rsid w:val="00D623FB"/>
    <w:rsid w:val="00D62D67"/>
    <w:rsid w:val="00D6553D"/>
    <w:rsid w:val="00D75403"/>
    <w:rsid w:val="00D90B1D"/>
    <w:rsid w:val="00D91B3A"/>
    <w:rsid w:val="00DA1DCA"/>
    <w:rsid w:val="00DB718D"/>
    <w:rsid w:val="00DC28F1"/>
    <w:rsid w:val="00DC544E"/>
    <w:rsid w:val="00DF0D08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368DF"/>
    <w:rsid w:val="00E456ED"/>
    <w:rsid w:val="00E4620A"/>
    <w:rsid w:val="00E46BF4"/>
    <w:rsid w:val="00E6075E"/>
    <w:rsid w:val="00E76032"/>
    <w:rsid w:val="00E945D1"/>
    <w:rsid w:val="00EC015C"/>
    <w:rsid w:val="00EC4C37"/>
    <w:rsid w:val="00EC6BF1"/>
    <w:rsid w:val="00ED65FA"/>
    <w:rsid w:val="00EE2B0C"/>
    <w:rsid w:val="00EF6334"/>
    <w:rsid w:val="00F05808"/>
    <w:rsid w:val="00F12CBA"/>
    <w:rsid w:val="00F13A03"/>
    <w:rsid w:val="00F42F1F"/>
    <w:rsid w:val="00F45D0A"/>
    <w:rsid w:val="00F53D26"/>
    <w:rsid w:val="00F541B2"/>
    <w:rsid w:val="00F6262A"/>
    <w:rsid w:val="00F65363"/>
    <w:rsid w:val="00F65C84"/>
    <w:rsid w:val="00F676DC"/>
    <w:rsid w:val="00F93220"/>
    <w:rsid w:val="00FA134C"/>
    <w:rsid w:val="00FA3D50"/>
    <w:rsid w:val="00FB5F36"/>
    <w:rsid w:val="00FC3E79"/>
    <w:rsid w:val="00FC485E"/>
    <w:rsid w:val="00FE23C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>
      <o:colormenu v:ext="edit" strokecolor="#7030a0"/>
    </o:shapedefaults>
    <o:shapelayout v:ext="edit">
      <o:idmap v:ext="edit" data="1"/>
      <o:rules v:ext="edit">
        <o:r id="V:Rule2" type="connector" idref="#_x0000_s1109"/>
        <o:r id="V:Rule3" type="connector" idref="#_x0000_s1110"/>
        <o:r id="V:Rule4" type="connector" idref="#_x0000_s1111"/>
        <o:r id="V:Rule5" type="connector" idref="#_x0000_s111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70148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70148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70148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70148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70148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0148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70148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0148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0148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570148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570148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570148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570148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9"/>
    <w:semiHidden/>
    <w:rsid w:val="00570148"/>
    <w:rPr>
      <w:rFonts w:ascii="Cambria" w:hAnsi="Cambria" w:cs="Cambria"/>
      <w:color w:val="000000"/>
    </w:rPr>
  </w:style>
  <w:style w:type="character" w:customStyle="1" w:styleId="Nagwek6Znak">
    <w:name w:val="Nagłówek 6 Znak"/>
    <w:link w:val="Nagwek6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link w:val="Nagwek7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link w:val="Nagwek8"/>
    <w:uiPriority w:val="99"/>
    <w:semiHidden/>
    <w:rsid w:val="00570148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9"/>
    <w:semiHidden/>
    <w:rsid w:val="00570148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uiPriority w:val="99"/>
    <w:qFormat/>
    <w:rsid w:val="00570148"/>
    <w:rPr>
      <w:b/>
      <w:bCs/>
    </w:rPr>
  </w:style>
  <w:style w:type="character" w:styleId="Uwydatnienie">
    <w:name w:val="Emphasis"/>
    <w:uiPriority w:val="99"/>
    <w:qFormat/>
    <w:rsid w:val="00570148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570148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570148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570148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570148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570148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570148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link w:val="Cytat"/>
    <w:uiPriority w:val="99"/>
    <w:rsid w:val="00570148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570148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link w:val="Cytatintensywny"/>
    <w:uiPriority w:val="99"/>
    <w:rsid w:val="00570148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570148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570148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570148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70148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570148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570148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570148"/>
    <w:rPr>
      <w:rFonts w:cs="Calibri"/>
    </w:rPr>
  </w:style>
  <w:style w:type="paragraph" w:styleId="Tekstblokowy">
    <w:name w:val="Block Text"/>
    <w:aliases w:val="Cytat blokowy"/>
    <w:basedOn w:val="Normalny"/>
    <w:uiPriority w:val="99"/>
    <w:rsid w:val="00570148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570148"/>
    <w:pPr>
      <w:numPr>
        <w:numId w:val="1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570148"/>
    <w:pPr>
      <w:numPr>
        <w:numId w:val="2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570148"/>
    <w:pPr>
      <w:numPr>
        <w:numId w:val="3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570148"/>
    <w:pPr>
      <w:numPr>
        <w:numId w:val="4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570148"/>
    <w:pPr>
      <w:numPr>
        <w:numId w:val="5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uiPriority w:val="99"/>
    <w:semiHidden/>
    <w:rsid w:val="00570148"/>
    <w:rPr>
      <w:color w:val="000000"/>
      <w:u w:val="single"/>
    </w:rPr>
  </w:style>
  <w:style w:type="character" w:styleId="Tytuksiki">
    <w:name w:val="Book Title"/>
    <w:uiPriority w:val="99"/>
    <w:qFormat/>
    <w:rsid w:val="00570148"/>
    <w:rPr>
      <w:b/>
      <w:bCs/>
      <w:smallCaps/>
      <w:spacing w:val="10"/>
    </w:rPr>
  </w:style>
  <w:style w:type="character" w:styleId="Wyrnienieintensywne">
    <w:name w:val="Intense Emphasis"/>
    <w:uiPriority w:val="99"/>
    <w:qFormat/>
    <w:rsid w:val="00570148"/>
    <w:rPr>
      <w:b/>
      <w:bCs/>
      <w:i/>
      <w:iCs/>
      <w:color w:val="000000"/>
    </w:rPr>
  </w:style>
  <w:style w:type="character" w:styleId="Odwoanieintensywne">
    <w:name w:val="Intense Reference"/>
    <w:uiPriority w:val="99"/>
    <w:qFormat/>
    <w:rsid w:val="00570148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99"/>
    <w:qFormat/>
    <w:rsid w:val="00570148"/>
    <w:rPr>
      <w:i/>
      <w:iCs/>
      <w:color w:val="000000"/>
    </w:rPr>
  </w:style>
  <w:style w:type="character" w:styleId="Odwoaniedelikatne">
    <w:name w:val="Subtle Reference"/>
    <w:uiPriority w:val="99"/>
    <w:qFormat/>
    <w:rsid w:val="00570148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570148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link w:val="Zwrotpoegnaln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570148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570148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link w:val="Zwrotgrzecznociow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570148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570148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99"/>
    <w:rsid w:val="00570148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link w:val="Data"/>
    <w:uiPriority w:val="99"/>
    <w:semiHidden/>
    <w:rsid w:val="00570148"/>
    <w:rPr>
      <w:color w:val="000000"/>
      <w:sz w:val="20"/>
      <w:szCs w:val="20"/>
    </w:rPr>
  </w:style>
  <w:style w:type="character" w:styleId="Tekstzastpczy">
    <w:name w:val="Placeholder Text"/>
    <w:uiPriority w:val="99"/>
    <w:rsid w:val="00570148"/>
    <w:rPr>
      <w:color w:val="808080"/>
    </w:rPr>
  </w:style>
  <w:style w:type="paragraph" w:styleId="Podpis">
    <w:name w:val="Signature"/>
    <w:basedOn w:val="Normalny"/>
    <w:link w:val="PodpisZnak"/>
    <w:uiPriority w:val="99"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link w:val="Podpis"/>
    <w:uiPriority w:val="99"/>
    <w:rsid w:val="00570148"/>
    <w:rPr>
      <w:color w:val="000000"/>
      <w:sz w:val="20"/>
      <w:szCs w:val="20"/>
    </w:rPr>
  </w:style>
  <w:style w:type="table" w:customStyle="1" w:styleId="Styl6">
    <w:name w:val="Styl 6"/>
    <w:uiPriority w:val="99"/>
    <w:rsid w:val="00570148"/>
    <w:rPr>
      <w:rFonts w:eastAsia="Times New Roman" w:cs="Calibri"/>
      <w:color w:val="00000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570148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570148"/>
  </w:style>
  <w:style w:type="paragraph" w:styleId="Akapitzlist">
    <w:name w:val="List Paragraph"/>
    <w:basedOn w:val="Normalny"/>
    <w:uiPriority w:val="99"/>
    <w:qFormat/>
    <w:rsid w:val="00570148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570148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570148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570148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872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8729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UDT</Company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Graniastosłup</dc:subject>
  <dc:creator>Ania</dc:creator>
  <cp:keywords>Odcinki, przekątna ściany, przekątna graniastosłupa</cp:keywords>
  <cp:lastModifiedBy>Ania</cp:lastModifiedBy>
  <cp:revision>8</cp:revision>
  <cp:lastPrinted>2013-09-03T12:02:00Z</cp:lastPrinted>
  <dcterms:created xsi:type="dcterms:W3CDTF">2013-08-24T20:28:00Z</dcterms:created>
  <dcterms:modified xsi:type="dcterms:W3CDTF">2013-09-03T12:02:00Z</dcterms:modified>
</cp:coreProperties>
</file>